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李媛/徐天成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朱世鹏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李媛/徐天成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朱世鹏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李媛/徐天成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朱世鹏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孙若岚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王巧晗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孙若岚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王巧晗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周立华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孙若岚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王巧晗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周立华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280124—051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